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王宇华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中药231;资源231;中药232;中药233;资源232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药制剂23;药学232;药学231;药学233;药管23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